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Cartilha de Mentoria Inclusiva</w:t>
      </w:r>
    </w:p>
    <w:p>
      <w:r>
        <w:t>Esta cartilha foi criada para apoiar mentores da Atitude Infinita no exercício de uma mentoria mais inclusiva, empática e transformadora. Ela reúne práticas essenciais para promover equidade e respeito à diversidade em todos os encontros.</w:t>
      </w:r>
    </w:p>
    <w:p>
      <w:pPr>
        <w:pStyle w:val="Heading2"/>
      </w:pPr>
      <w:r>
        <w:t>🌍 Princípios da Inclusão na Mentoria</w:t>
      </w:r>
    </w:p>
    <w:p>
      <w:r>
        <w:t>- Reconheça e valorize as diferenças como potência.</w:t>
      </w:r>
    </w:p>
    <w:p>
      <w:r>
        <w:t>- Trate com equidade, não com igualdade: cada jovem tem uma jornada única.</w:t>
      </w:r>
    </w:p>
    <w:p>
      <w:r>
        <w:t>- Pratique escuta ativa, sem julgamentos ou suposições.</w:t>
      </w:r>
    </w:p>
    <w:p>
      <w:r>
        <w:t>- Esteja atento ao seu próprio lugar de fala e privilégio.</w:t>
      </w:r>
    </w:p>
    <w:p>
      <w:r>
        <w:t>- Busque aprender continuamente sobre contextos sociais e culturais diversos.</w:t>
      </w:r>
    </w:p>
    <w:p>
      <w:pPr>
        <w:pStyle w:val="Heading2"/>
      </w:pPr>
      <w:r>
        <w:t>🧠 Neurodiversidade e Inclusão de Pessoas com Deficiência</w:t>
      </w:r>
    </w:p>
    <w:p>
      <w:r>
        <w:t>- Use linguagem clara e acessível.</w:t>
      </w:r>
    </w:p>
    <w:p>
      <w:r>
        <w:t>- Respeite o ritmo e as formas de comunicação de cada mentorado.</w:t>
      </w:r>
    </w:p>
    <w:p>
      <w:r>
        <w:t>- Evite infantilização ou superproteção.</w:t>
      </w:r>
    </w:p>
    <w:p>
      <w:r>
        <w:t>- Confirme se há necessidades de acessibilidade e adapte-se sempre que possível.</w:t>
      </w:r>
    </w:p>
    <w:p>
      <w:r>
        <w:t>- Tenha empatia: escutar sem tentar consertar já é um grande passo.</w:t>
      </w:r>
    </w:p>
    <w:p>
      <w:pPr>
        <w:pStyle w:val="Heading2"/>
      </w:pPr>
      <w:r>
        <w:t>🚫 O que Evitar</w:t>
      </w:r>
    </w:p>
    <w:p>
      <w:r>
        <w:t>- Presumir o que o outro sente ou precisa.</w:t>
      </w:r>
    </w:p>
    <w:p>
      <w:r>
        <w:t>- Fazer comentários ou piadas sobre diferenças (raça, gênero, religião, deficiência etc.).</w:t>
      </w:r>
    </w:p>
    <w:p>
      <w:r>
        <w:t>- Comparar trajetórias ou minimizar dificuldades.</w:t>
      </w:r>
    </w:p>
    <w:p>
      <w:r>
        <w:t>- Tomar a frente das decisões do mentorado.</w:t>
      </w:r>
    </w:p>
    <w:p>
      <w:pPr>
        <w:pStyle w:val="Heading2"/>
      </w:pPr>
      <w:r>
        <w:t>🤝 Postura do Mentor Inclusivo</w:t>
      </w:r>
    </w:p>
    <w:p>
      <w:r>
        <w:t>- Pergunte antes de ajudar.</w:t>
      </w:r>
    </w:p>
    <w:p>
      <w:r>
        <w:t>- Ofereça apoio, mas preserve a autonomia do mentorado.</w:t>
      </w:r>
    </w:p>
    <w:p>
      <w:r>
        <w:t>- Valorize conquistas pequenas e reconheça o esforço.</w:t>
      </w:r>
    </w:p>
    <w:p>
      <w:r>
        <w:t>- Amplifique a voz do mentorado, sem substituir sua fala.</w:t>
      </w:r>
    </w:p>
    <w:p>
      <w:pPr>
        <w:pStyle w:val="Heading2"/>
      </w:pPr>
      <w:r>
        <w:t>📌 Conclusão</w:t>
      </w:r>
    </w:p>
    <w:p>
      <w:r>
        <w:t>A mentoria inclusiva é um exercício constante de empatia, curiosidade e respeito. Ao adotar essas práticas, você amplia o impacto da sua mentoria e contribui para um mundo mais justo e acolhedor.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